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1D1BE" w14:textId="77777777" w:rsidR="00E42E4C" w:rsidRDefault="00B71AEC" w:rsidP="00B71AEC">
      <w:pPr>
        <w:pStyle w:val="Heading3"/>
      </w:pPr>
      <w:r>
        <w:t>AT: PICs Bad</w:t>
      </w:r>
    </w:p>
    <w:p w14:paraId="00C84290" w14:textId="657BBBFB" w:rsidR="00B71AEC" w:rsidRDefault="00B71AEC" w:rsidP="00B71AEC">
      <w:r>
        <w:t xml:space="preserve">Counter interp: the neg can read multiple PICs if a) they are unconditional, b) </w:t>
      </w:r>
      <w:r w:rsidR="00720F1F">
        <w:t>the aff defends a parametricized advocacy, c) that advocacy is effects topical</w:t>
      </w:r>
      <w:r w:rsidR="00303029">
        <w:t>, d) they didn’t clarify what it means to be underrepresented</w:t>
      </w:r>
      <w:r w:rsidR="00610C3C">
        <w:t>.</w:t>
      </w:r>
    </w:p>
    <w:p w14:paraId="1525C824" w14:textId="0EDBD498" w:rsidR="00610C3C" w:rsidRDefault="00610C3C" w:rsidP="00B71AEC">
      <w:r>
        <w:t xml:space="preserve">I meet—they were </w:t>
      </w:r>
      <w:r w:rsidR="00886521">
        <w:t>unconditional, you didn’t ask.</w:t>
      </w:r>
    </w:p>
    <w:p w14:paraId="522E54FB" w14:textId="0A52570A" w:rsidR="007A6524" w:rsidRDefault="00610C3C" w:rsidP="00B71AEC">
      <w:r>
        <w:t>Standards:</w:t>
      </w:r>
    </w:p>
    <w:p w14:paraId="643DCC4D" w14:textId="08B60F9C" w:rsidR="00E45880" w:rsidRDefault="00E45880" w:rsidP="00B71AEC">
      <w:r>
        <w:t>1. Ground—there’s lots of clear arguments you could make</w:t>
      </w:r>
    </w:p>
    <w:p w14:paraId="0E8E6B46" w14:textId="29BC1549" w:rsidR="00E45880" w:rsidRDefault="00E45880" w:rsidP="00B71AEC">
      <w:r>
        <w:t>2. reciprocity</w:t>
      </w:r>
      <w:bookmarkStart w:id="0" w:name="_GoBack"/>
      <w:bookmarkEnd w:id="0"/>
      <w:r>
        <w:t>—you pick your aff</w:t>
      </w:r>
    </w:p>
    <w:p w14:paraId="567F103A" w14:textId="77777777" w:rsidR="007A6524" w:rsidRDefault="007A6524" w:rsidP="00B71AEC"/>
    <w:p w14:paraId="639E6240" w14:textId="77777777" w:rsidR="007A6524" w:rsidRDefault="007A6524" w:rsidP="00B71AEC"/>
    <w:p w14:paraId="4E2C21A4" w14:textId="77777777" w:rsidR="007A6524" w:rsidRPr="00B71AEC" w:rsidRDefault="007A6524" w:rsidP="00B71AEC"/>
    <w:sectPr w:rsidR="007A6524" w:rsidRPr="00B71AEC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64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eator" w:val="?"/>
    <w:docVar w:name="VerbatimMac" w:val="True"/>
    <w:docVar w:name="VerbatimVersion" w:val="5.0"/>
  </w:docVars>
  <w:rsids>
    <w:rsidRoot w:val="00FA76C8"/>
    <w:rsid w:val="000029E3"/>
    <w:rsid w:val="000029E8"/>
    <w:rsid w:val="00004225"/>
    <w:rsid w:val="000066CA"/>
    <w:rsid w:val="00007264"/>
    <w:rsid w:val="000076A9"/>
    <w:rsid w:val="00013AF1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554A0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03029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4C02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3DBF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0C3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47126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0F1F"/>
    <w:rsid w:val="00722760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A6524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86521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1AEC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12BE5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955DE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5880"/>
    <w:rsid w:val="00E47013"/>
    <w:rsid w:val="00E541F9"/>
    <w:rsid w:val="00E56E73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A76C8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FEBE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FA76C8"/>
    <w:pPr>
      <w:spacing w:after="160" w:line="259" w:lineRule="auto"/>
    </w:pPr>
    <w:rPr>
      <w:rFonts w:ascii="Times New Roman" w:hAnsi="Times New Roman" w:cs="Times New Roman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FA76C8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FA76C8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FA76C8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FA76C8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FA76C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A76C8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FA76C8"/>
    <w:rPr>
      <w:rFonts w:ascii="Times New Roman" w:eastAsiaTheme="majorEastAsia" w:hAnsi="Times New Roman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FA76C8"/>
    <w:rPr>
      <w:rFonts w:ascii="Times New Roman" w:eastAsiaTheme="majorEastAsia" w:hAnsi="Times New Roman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FA76C8"/>
    <w:rPr>
      <w:rFonts w:ascii="Times New Roman" w:eastAsiaTheme="majorEastAsia" w:hAnsi="Times New Roman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FA76C8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FA76C8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FA76C8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FA76C8"/>
    <w:rPr>
      <w:rFonts w:ascii="Times New Roman" w:hAnsi="Times New Roman" w:cs="Times New Roman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FA76C8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FA76C8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A76C8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A76C8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FA76C8"/>
    <w:pPr>
      <w:spacing w:after="160" w:line="259" w:lineRule="auto"/>
    </w:pPr>
    <w:rPr>
      <w:rFonts w:ascii="Times New Roman" w:hAnsi="Times New Roman" w:cs="Times New Roman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FA76C8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FA76C8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FA76C8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FA76C8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FA76C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A76C8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FA76C8"/>
    <w:rPr>
      <w:rFonts w:ascii="Times New Roman" w:eastAsiaTheme="majorEastAsia" w:hAnsi="Times New Roman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FA76C8"/>
    <w:rPr>
      <w:rFonts w:ascii="Times New Roman" w:eastAsiaTheme="majorEastAsia" w:hAnsi="Times New Roman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FA76C8"/>
    <w:rPr>
      <w:rFonts w:ascii="Times New Roman" w:eastAsiaTheme="majorEastAsia" w:hAnsi="Times New Roman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FA76C8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FA76C8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FA76C8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FA76C8"/>
    <w:rPr>
      <w:rFonts w:ascii="Times New Roman" w:hAnsi="Times New Roman" w:cs="Times New Roman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FA76C8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FA76C8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A76C8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A76C8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jackwareham:Library:Application%20Support:Microsoft:Office:User%20Templates:My%20Templates: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281022-C0B9-494F-BC22-625A138EF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3</TotalTime>
  <Pages>1</Pages>
  <Words>57</Words>
  <Characters>329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385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Jack Wareham</dc:creator>
  <cp:keywords>5.2</cp:keywords>
  <dc:description/>
  <cp:lastModifiedBy>Jack Wareham</cp:lastModifiedBy>
  <cp:revision>8</cp:revision>
  <dcterms:created xsi:type="dcterms:W3CDTF">2017-02-19T00:58:00Z</dcterms:created>
  <dcterms:modified xsi:type="dcterms:W3CDTF">2017-02-19T01:01:00Z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